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0B9577DA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noProof/>
        </w:rPr>
        <w:t xml:space="preserve">                                                                                                      </w:t>
      </w:r>
    </w:p>
    <w:p w14:paraId="1A508A60" w14:textId="74BA02DA" w:rsidR="0040758D" w:rsidRDefault="00D4405E" w:rsidP="0040758D">
      <w:pPr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rStyle w:val="WW8Num6z5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17AFD" wp14:editId="1F0C5F1B">
            <wp:simplePos x="0" y="0"/>
            <wp:positionH relativeFrom="margin">
              <wp:align>left</wp:align>
            </wp:positionH>
            <wp:positionV relativeFrom="paragraph">
              <wp:posOffset>62230</wp:posOffset>
            </wp:positionV>
            <wp:extent cx="937260" cy="892175"/>
            <wp:effectExtent l="0" t="0" r="0" b="3175"/>
            <wp:wrapSquare wrapText="bothSides"/>
            <wp:docPr id="663293300" name="Obraz 6" descr="Obraz zawierający logo, Grafika, clipart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293300" name="Obraz 6" descr="Obraz zawierający logo, Grafika, clipart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F212F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7D969B6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36E9904" w14:textId="77777777" w:rsidR="00D4405E" w:rsidRDefault="00D4405E" w:rsidP="00D4405E">
      <w:pP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5D52FCD2" w14:textId="54F0FF73" w:rsidR="00D4405E" w:rsidRPr="00D4405E" w:rsidRDefault="00944A4C" w:rsidP="00D4405E">
      <w:pPr>
        <w:jc w:val="center"/>
      </w:pPr>
      <w:r w:rsidRPr="00944A4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Załącznik nr 1</w:t>
      </w:r>
    </w:p>
    <w:p w14:paraId="2D1A7143" w14:textId="782D7F9B" w:rsidR="00944A4C" w:rsidRPr="00944A4C" w:rsidRDefault="00944A4C" w:rsidP="00D440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>Karta zgłoszenia laureata</w:t>
      </w:r>
      <w:r w:rsidR="00196F1F">
        <w:rPr>
          <w:rFonts w:ascii="Times New Roman" w:eastAsia="Times New Roman" w:hAnsi="Times New Roman" w:cs="Times New Roman"/>
          <w:sz w:val="24"/>
          <w:szCs w:val="24"/>
          <w:lang w:eastAsia="ar-SA"/>
        </w:rPr>
        <w:t>/ ów</w:t>
      </w:r>
      <w:r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etapu szkolnego</w:t>
      </w:r>
    </w:p>
    <w:p w14:paraId="3C4ED4D0" w14:textId="11B281B9" w:rsidR="005D2C16" w:rsidRDefault="00196F1F" w:rsidP="005D2C16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onkursu: </w:t>
      </w:r>
      <w:r w:rsidR="00D4405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 w:rsidR="005D2C1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</w:t>
      </w:r>
      <w:r w:rsidR="005D2C1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…………………….……….</w:t>
      </w:r>
      <w:r w:rsidR="00D4405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</w:p>
    <w:p w14:paraId="6A77E530" w14:textId="3DF81984" w:rsidR="00944A4C" w:rsidRPr="00944A4C" w:rsidRDefault="005D2C16" w:rsidP="00D4405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C16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(nazwa konkursu)</w:t>
      </w:r>
      <w:r w:rsidR="00944A4C" w:rsidRPr="005D2C1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ar-S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zorganizowanego 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ramach </w:t>
      </w:r>
      <w:r w:rsidR="00944A4C" w:rsidRPr="00944A4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Kaliskiego Tygodnia Zdrowia</w:t>
      </w:r>
      <w:r w:rsidR="00944A4C" w:rsidRPr="00944A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40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2025                                                                                        pod hasłem „Z pasją po zdrowie- od juniora do seniora”</w:t>
      </w:r>
    </w:p>
    <w:p w14:paraId="14A05814" w14:textId="77777777" w:rsidR="00944A4C" w:rsidRPr="00944A4C" w:rsidRDefault="00944A4C" w:rsidP="00944A4C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FB17C" w14:textId="77777777" w:rsidR="00944A4C" w:rsidRPr="00944A4C" w:rsidRDefault="00944A4C" w:rsidP="00944A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944A4C" w:rsidRPr="00944A4C" w14:paraId="6F38C300" w14:textId="77777777" w:rsidTr="000E7C4D">
        <w:trPr>
          <w:trHeight w:val="688"/>
        </w:trPr>
        <w:tc>
          <w:tcPr>
            <w:tcW w:w="816" w:type="dxa"/>
            <w:shd w:val="clear" w:color="auto" w:fill="auto"/>
          </w:tcPr>
          <w:p w14:paraId="0028C10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36831C3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Nazwa i adres przedszkola/szkoły</w:t>
            </w:r>
          </w:p>
        </w:tc>
        <w:tc>
          <w:tcPr>
            <w:tcW w:w="4422" w:type="dxa"/>
            <w:shd w:val="clear" w:color="auto" w:fill="auto"/>
          </w:tcPr>
          <w:p w14:paraId="5EDE338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6CEB6A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68FFBA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CB60D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44A4C" w:rsidRPr="00944A4C" w14:paraId="67EA084C" w14:textId="77777777" w:rsidTr="000E7C4D">
        <w:trPr>
          <w:trHeight w:val="715"/>
        </w:trPr>
        <w:tc>
          <w:tcPr>
            <w:tcW w:w="816" w:type="dxa"/>
            <w:shd w:val="clear" w:color="auto" w:fill="F2F2F2"/>
          </w:tcPr>
          <w:p w14:paraId="6F9DC6B7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12DD5418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Nr telefonu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F2F2F2"/>
          </w:tcPr>
          <w:p w14:paraId="4FEFC8B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CF36CC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1A0911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9ECD8C" w14:textId="77777777" w:rsidTr="000E7C4D">
        <w:trPr>
          <w:trHeight w:val="684"/>
        </w:trPr>
        <w:tc>
          <w:tcPr>
            <w:tcW w:w="816" w:type="dxa"/>
            <w:shd w:val="clear" w:color="auto" w:fill="auto"/>
          </w:tcPr>
          <w:p w14:paraId="184D449F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674E48A6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E-mail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przedszkola/szkoły</w:t>
            </w:r>
          </w:p>
        </w:tc>
        <w:tc>
          <w:tcPr>
            <w:tcW w:w="4422" w:type="dxa"/>
            <w:shd w:val="clear" w:color="auto" w:fill="auto"/>
          </w:tcPr>
          <w:p w14:paraId="4145EDAF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BC2333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69F201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3EE03FD8" w14:textId="77777777" w:rsidTr="000E7C4D">
        <w:trPr>
          <w:trHeight w:val="708"/>
        </w:trPr>
        <w:tc>
          <w:tcPr>
            <w:tcW w:w="816" w:type="dxa"/>
            <w:shd w:val="clear" w:color="auto" w:fill="F2F2F2"/>
          </w:tcPr>
          <w:p w14:paraId="544060E1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4D17C97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Liczba prac w etapie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przedszkolnym/</w:t>
            </w: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szkolnym</w:t>
            </w:r>
          </w:p>
        </w:tc>
        <w:tc>
          <w:tcPr>
            <w:tcW w:w="4422" w:type="dxa"/>
            <w:shd w:val="clear" w:color="auto" w:fill="F2F2F2"/>
          </w:tcPr>
          <w:p w14:paraId="33A5996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2FBCC00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0CE214C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ECB3899" w14:textId="77777777" w:rsidTr="000E7C4D">
        <w:trPr>
          <w:trHeight w:val="687"/>
        </w:trPr>
        <w:tc>
          <w:tcPr>
            <w:tcW w:w="816" w:type="dxa"/>
            <w:shd w:val="clear" w:color="auto" w:fill="FFFFFF"/>
          </w:tcPr>
          <w:p w14:paraId="3BFE1623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FFFFF"/>
          </w:tcPr>
          <w:p w14:paraId="1DA4204C" w14:textId="3BF40471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zwycięzcy etapu 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przedszko</w:t>
            </w:r>
            <w:r w:rsidR="00521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lnego</w:t>
            </w:r>
            <w:r w:rsidRPr="00944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/szko</w:t>
            </w:r>
            <w:r w:rsidR="00521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lnego</w:t>
            </w:r>
          </w:p>
        </w:tc>
        <w:tc>
          <w:tcPr>
            <w:tcW w:w="4422" w:type="dxa"/>
            <w:shd w:val="clear" w:color="auto" w:fill="FFFFFF"/>
          </w:tcPr>
          <w:p w14:paraId="5A04DE27" w14:textId="02C11CF2" w:rsid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35CB4845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F47EB99" w14:textId="03FE8A83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6B06FEE4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D85437" w14:textId="12CBBB6B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  <w:p w14:paraId="07CB56BD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1808D828" w14:textId="77777777" w:rsidTr="000E7C4D">
        <w:trPr>
          <w:trHeight w:val="687"/>
        </w:trPr>
        <w:tc>
          <w:tcPr>
            <w:tcW w:w="816" w:type="dxa"/>
            <w:shd w:val="clear" w:color="auto" w:fill="F2F2F2"/>
          </w:tcPr>
          <w:p w14:paraId="7547184D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auto"/>
          </w:tcPr>
          <w:p w14:paraId="437C3031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Imię i nazwisko rodzica/ opiekuna </w:t>
            </w:r>
          </w:p>
        </w:tc>
        <w:tc>
          <w:tcPr>
            <w:tcW w:w="4422" w:type="dxa"/>
            <w:shd w:val="clear" w:color="auto" w:fill="F2F2F2"/>
          </w:tcPr>
          <w:p w14:paraId="6DD25551" w14:textId="6AA20E0B" w:rsid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2FEF2DB8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1BF143F" w14:textId="67569378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43013AD3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1CB3C12" w14:textId="24F6F1D3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</w:p>
          <w:p w14:paraId="391FE7B5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4A4C" w:rsidRPr="00944A4C" w14:paraId="51F04173" w14:textId="77777777" w:rsidTr="000E7C4D">
        <w:tc>
          <w:tcPr>
            <w:tcW w:w="816" w:type="dxa"/>
            <w:shd w:val="clear" w:color="auto" w:fill="auto"/>
          </w:tcPr>
          <w:p w14:paraId="2659425C" w14:textId="77777777" w:rsidR="00944A4C" w:rsidRPr="00944A4C" w:rsidRDefault="00944A4C" w:rsidP="00944A4C">
            <w:pPr>
              <w:widowControl w:val="0"/>
              <w:numPr>
                <w:ilvl w:val="0"/>
                <w:numId w:val="11"/>
              </w:numPr>
              <w:suppressAutoHyphens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shd w:val="clear" w:color="auto" w:fill="F2F2F2"/>
          </w:tcPr>
          <w:p w14:paraId="4953965E" w14:textId="77777777" w:rsidR="00944A4C" w:rsidRP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4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Telefon kontaktowy i e - mail do rodzica/ opiekuna </w:t>
            </w:r>
          </w:p>
        </w:tc>
        <w:tc>
          <w:tcPr>
            <w:tcW w:w="4422" w:type="dxa"/>
            <w:shd w:val="clear" w:color="auto" w:fill="auto"/>
          </w:tcPr>
          <w:p w14:paraId="26BC70E9" w14:textId="17415CBC" w:rsidR="00944A4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14:paraId="26446F8A" w14:textId="77777777" w:rsid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940E82" w14:textId="34DC8C92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14:paraId="64CBDFFB" w14:textId="77777777" w:rsidR="00944A4C" w:rsidRDefault="00944A4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17F6D2" w14:textId="77777777" w:rsidR="00521F9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  <w:p w14:paraId="2A77D342" w14:textId="050C6F79" w:rsidR="00521F9C" w:rsidRPr="00944A4C" w:rsidRDefault="00521F9C" w:rsidP="00944A4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E319BFB" w14:textId="77777777" w:rsidR="00944A4C" w:rsidRPr="00944A4C" w:rsidRDefault="00944A4C" w:rsidP="008C0653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0399E2A" w14:textId="77777777" w:rsidR="00944A4C" w:rsidRPr="00944A4C" w:rsidRDefault="00944A4C" w:rsidP="00944A4C">
      <w:pPr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smallCaps/>
          <w:kern w:val="1"/>
          <w:sz w:val="20"/>
          <w:szCs w:val="20"/>
          <w:lang w:eastAsia="ar-SA"/>
        </w:rPr>
      </w:pPr>
    </w:p>
    <w:p w14:paraId="0C691483" w14:textId="0E679E8C" w:rsidR="005E7A0A" w:rsidRPr="005E7A0A" w:rsidRDefault="008C0653" w:rsidP="00944A4C">
      <w:pPr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831FF">
        <w:rPr>
          <w:noProof/>
        </w:rPr>
        <w:drawing>
          <wp:inline distT="0" distB="0" distL="0" distR="0" wp14:anchorId="383A0E91" wp14:editId="08846DDF">
            <wp:extent cx="6031230" cy="665378"/>
            <wp:effectExtent l="0" t="0" r="0" b="1905"/>
            <wp:docPr id="19531307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66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A0A" w:rsidRPr="005E7A0A" w:rsidSect="00072A4A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438C63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name w:val="WW8Num8"/>
    <w:lvl w:ilvl="0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1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4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cs="Arial" w:hint="default"/>
        <w:b/>
        <w:sz w:val="22"/>
        <w:szCs w:val="22"/>
      </w:rPr>
    </w:lvl>
    <w:lvl w:ilvl="7">
      <w:numFmt w:val="bullet"/>
      <w:lvlText w:val="o"/>
      <w:lvlJc w:val="left"/>
      <w:pPr>
        <w:tabs>
          <w:tab w:val="num" w:pos="284"/>
        </w:tabs>
        <w:ind w:left="284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948C21A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F"/>
    <w:multiLevelType w:val="multilevel"/>
    <w:tmpl w:val="493A8DE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6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57953D2"/>
    <w:multiLevelType w:val="hybridMultilevel"/>
    <w:tmpl w:val="DB0E5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096021"/>
    <w:multiLevelType w:val="hybridMultilevel"/>
    <w:tmpl w:val="B07E6166"/>
    <w:lvl w:ilvl="0" w:tplc="9814CDB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111138B"/>
    <w:multiLevelType w:val="hybridMultilevel"/>
    <w:tmpl w:val="21EA5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F0423"/>
    <w:multiLevelType w:val="multilevel"/>
    <w:tmpl w:val="C2105C22"/>
    <w:name w:val="WW8Num18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b/>
        <w:i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12027548">
    <w:abstractNumId w:val="0"/>
  </w:num>
  <w:num w:numId="2" w16cid:durableId="157812779">
    <w:abstractNumId w:val="1"/>
  </w:num>
  <w:num w:numId="3" w16cid:durableId="2067871592">
    <w:abstractNumId w:val="2"/>
  </w:num>
  <w:num w:numId="4" w16cid:durableId="1337070931">
    <w:abstractNumId w:val="3"/>
  </w:num>
  <w:num w:numId="5" w16cid:durableId="324479317">
    <w:abstractNumId w:val="4"/>
  </w:num>
  <w:num w:numId="6" w16cid:durableId="1354839852">
    <w:abstractNumId w:val="5"/>
  </w:num>
  <w:num w:numId="7" w16cid:durableId="1842089323">
    <w:abstractNumId w:val="7"/>
  </w:num>
  <w:num w:numId="8" w16cid:durableId="330065994">
    <w:abstractNumId w:val="10"/>
  </w:num>
  <w:num w:numId="9" w16cid:durableId="1816331871">
    <w:abstractNumId w:val="9"/>
  </w:num>
  <w:num w:numId="10" w16cid:durableId="659040041">
    <w:abstractNumId w:val="8"/>
  </w:num>
  <w:num w:numId="11" w16cid:durableId="955021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72A4A"/>
    <w:rsid w:val="000D2D4F"/>
    <w:rsid w:val="00130CD9"/>
    <w:rsid w:val="00132B26"/>
    <w:rsid w:val="001958DA"/>
    <w:rsid w:val="00196F1F"/>
    <w:rsid w:val="001E69C7"/>
    <w:rsid w:val="003B09E7"/>
    <w:rsid w:val="0040758D"/>
    <w:rsid w:val="004D226D"/>
    <w:rsid w:val="004E702B"/>
    <w:rsid w:val="00521F9C"/>
    <w:rsid w:val="005D2C16"/>
    <w:rsid w:val="005E7A0A"/>
    <w:rsid w:val="0062342E"/>
    <w:rsid w:val="006862CC"/>
    <w:rsid w:val="006B3BC1"/>
    <w:rsid w:val="006B60C9"/>
    <w:rsid w:val="00737E4F"/>
    <w:rsid w:val="007B6D09"/>
    <w:rsid w:val="00823E63"/>
    <w:rsid w:val="008C0653"/>
    <w:rsid w:val="00926A24"/>
    <w:rsid w:val="00944A4C"/>
    <w:rsid w:val="00A66631"/>
    <w:rsid w:val="00A953F8"/>
    <w:rsid w:val="00AC2A44"/>
    <w:rsid w:val="00B4279B"/>
    <w:rsid w:val="00C32128"/>
    <w:rsid w:val="00D4405E"/>
    <w:rsid w:val="00D933F3"/>
    <w:rsid w:val="00E12237"/>
    <w:rsid w:val="00EC27A9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customStyle="1" w:styleId="WW8Num6z5">
    <w:name w:val="WW8Num6z5"/>
    <w:rsid w:val="00D4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Olszyna</dc:creator>
  <cp:lastModifiedBy>PSSE Kalisz - Elżbieta Wojtyła</cp:lastModifiedBy>
  <cp:revision>8</cp:revision>
  <dcterms:created xsi:type="dcterms:W3CDTF">2024-04-08T07:17:00Z</dcterms:created>
  <dcterms:modified xsi:type="dcterms:W3CDTF">2025-04-18T09:30:00Z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