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5BB0737B" w14:textId="77777777" w:rsidR="00944A4C" w:rsidRPr="00944A4C" w:rsidRDefault="00944A4C" w:rsidP="00944A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944A4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1</w:t>
      </w:r>
    </w:p>
    <w:p w14:paraId="1B4B26C1" w14:textId="77777777" w:rsidR="00944A4C" w:rsidRPr="00944A4C" w:rsidRDefault="00944A4C" w:rsidP="00944A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D1A7143" w14:textId="77777777" w:rsidR="00944A4C" w:rsidRPr="00944A4C" w:rsidRDefault="00944A4C" w:rsidP="00944A4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>Karta zgłoszenia laureata etapu przedszkolnego/ szkolnego</w:t>
      </w:r>
    </w:p>
    <w:p w14:paraId="6A77E530" w14:textId="77777777" w:rsidR="00944A4C" w:rsidRPr="00944A4C" w:rsidRDefault="00944A4C" w:rsidP="00944A4C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Konkursu: na </w:t>
      </w:r>
      <w:r w:rsidRPr="00944A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plakat </w:t>
      </w: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>pod hasłem</w:t>
      </w:r>
      <w:r w:rsidRPr="00944A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44A4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„Zdrowy przedszkolak”</w:t>
      </w:r>
      <w:r w:rsidRPr="00944A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44A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„</w:t>
      </w:r>
      <w:r w:rsidRPr="00944A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44A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– 2024</w:t>
      </w: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” </w:t>
      </w:r>
    </w:p>
    <w:p w14:paraId="14A05814" w14:textId="77777777" w:rsidR="00944A4C" w:rsidRPr="00944A4C" w:rsidRDefault="00944A4C" w:rsidP="00944A4C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5FB17C" w14:textId="77777777" w:rsidR="00944A4C" w:rsidRPr="00944A4C" w:rsidRDefault="00944A4C" w:rsidP="00944A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944A4C" w:rsidRPr="00944A4C" w14:paraId="6F38C300" w14:textId="77777777" w:rsidTr="000E7C4D">
        <w:trPr>
          <w:trHeight w:val="688"/>
        </w:trPr>
        <w:tc>
          <w:tcPr>
            <w:tcW w:w="816" w:type="dxa"/>
            <w:shd w:val="clear" w:color="auto" w:fill="auto"/>
          </w:tcPr>
          <w:p w14:paraId="0028C10F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36831C3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Nazwa i adres przedszkola/szkoły</w:t>
            </w:r>
          </w:p>
        </w:tc>
        <w:tc>
          <w:tcPr>
            <w:tcW w:w="4422" w:type="dxa"/>
            <w:shd w:val="clear" w:color="auto" w:fill="auto"/>
          </w:tcPr>
          <w:p w14:paraId="5EDE338F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D6CEB6A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268FFBA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7CB60DB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4A4C" w:rsidRPr="00944A4C" w14:paraId="67EA084C" w14:textId="77777777" w:rsidTr="000E7C4D">
        <w:trPr>
          <w:trHeight w:val="715"/>
        </w:trPr>
        <w:tc>
          <w:tcPr>
            <w:tcW w:w="816" w:type="dxa"/>
            <w:shd w:val="clear" w:color="auto" w:fill="F2F2F2"/>
          </w:tcPr>
          <w:p w14:paraId="6F9DC6B7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12DD5418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Nr telefonu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przedszkola/szkoły</w:t>
            </w:r>
          </w:p>
        </w:tc>
        <w:tc>
          <w:tcPr>
            <w:tcW w:w="4422" w:type="dxa"/>
            <w:shd w:val="clear" w:color="auto" w:fill="F2F2F2"/>
          </w:tcPr>
          <w:p w14:paraId="4FEFC8B3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CF36CC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1A09110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519ECD8C" w14:textId="77777777" w:rsidTr="000E7C4D">
        <w:trPr>
          <w:trHeight w:val="684"/>
        </w:trPr>
        <w:tc>
          <w:tcPr>
            <w:tcW w:w="816" w:type="dxa"/>
            <w:shd w:val="clear" w:color="auto" w:fill="auto"/>
          </w:tcPr>
          <w:p w14:paraId="184D449F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674E48A6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E-mail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przedszkola/szkoły</w:t>
            </w:r>
          </w:p>
        </w:tc>
        <w:tc>
          <w:tcPr>
            <w:tcW w:w="4422" w:type="dxa"/>
            <w:shd w:val="clear" w:color="auto" w:fill="auto"/>
          </w:tcPr>
          <w:p w14:paraId="4145EDAF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BC2333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69F201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3EE03FD8" w14:textId="77777777" w:rsidTr="000E7C4D">
        <w:trPr>
          <w:trHeight w:val="708"/>
        </w:trPr>
        <w:tc>
          <w:tcPr>
            <w:tcW w:w="816" w:type="dxa"/>
            <w:shd w:val="clear" w:color="auto" w:fill="F2F2F2"/>
          </w:tcPr>
          <w:p w14:paraId="544060E1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4D17C9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Liczba prac w etapie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przedszkolnym/</w:t>
            </w: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szkolnym</w:t>
            </w:r>
          </w:p>
        </w:tc>
        <w:tc>
          <w:tcPr>
            <w:tcW w:w="4422" w:type="dxa"/>
            <w:shd w:val="clear" w:color="auto" w:fill="F2F2F2"/>
          </w:tcPr>
          <w:p w14:paraId="33A5996D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2FBCC00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0CE214C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1ECB3899" w14:textId="77777777" w:rsidTr="000E7C4D">
        <w:trPr>
          <w:trHeight w:val="687"/>
        </w:trPr>
        <w:tc>
          <w:tcPr>
            <w:tcW w:w="816" w:type="dxa"/>
            <w:shd w:val="clear" w:color="auto" w:fill="FFFFFF"/>
          </w:tcPr>
          <w:p w14:paraId="3BFE1623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FFFFF"/>
          </w:tcPr>
          <w:p w14:paraId="1DA4204C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zwycięzcy etapu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przedszkola/szkoły</w:t>
            </w:r>
          </w:p>
        </w:tc>
        <w:tc>
          <w:tcPr>
            <w:tcW w:w="4422" w:type="dxa"/>
            <w:shd w:val="clear" w:color="auto" w:fill="FFFFFF"/>
          </w:tcPr>
          <w:p w14:paraId="3C77C672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A04DE2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7CB56BD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1808D828" w14:textId="77777777" w:rsidTr="000E7C4D">
        <w:trPr>
          <w:trHeight w:val="687"/>
        </w:trPr>
        <w:tc>
          <w:tcPr>
            <w:tcW w:w="816" w:type="dxa"/>
            <w:shd w:val="clear" w:color="auto" w:fill="F2F2F2"/>
          </w:tcPr>
          <w:p w14:paraId="7547184D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437C3031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0E51A923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DD25551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91FE7B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51F04173" w14:textId="77777777" w:rsidTr="000E7C4D">
        <w:tc>
          <w:tcPr>
            <w:tcW w:w="816" w:type="dxa"/>
            <w:shd w:val="clear" w:color="auto" w:fill="auto"/>
          </w:tcPr>
          <w:p w14:paraId="2659425C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953965E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Telefon kontaktowy i e - mail do rodzica/ opiekuna </w:t>
            </w:r>
          </w:p>
        </w:tc>
        <w:tc>
          <w:tcPr>
            <w:tcW w:w="4422" w:type="dxa"/>
            <w:shd w:val="clear" w:color="auto" w:fill="auto"/>
          </w:tcPr>
          <w:p w14:paraId="26BC70E9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6446F8A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A77D342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90BB4A5" w14:textId="77777777" w:rsidR="00944A4C" w:rsidRPr="00944A4C" w:rsidRDefault="00944A4C" w:rsidP="00944A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11DC595" w14:textId="77777777" w:rsidR="00944A4C" w:rsidRPr="00944A4C" w:rsidRDefault="00944A4C" w:rsidP="00944A4C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0E319BFB" w14:textId="77777777" w:rsidR="00944A4C" w:rsidRPr="00944A4C" w:rsidRDefault="00944A4C" w:rsidP="00944A4C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0399E2A" w14:textId="77777777" w:rsidR="00944A4C" w:rsidRPr="00944A4C" w:rsidRDefault="00944A4C" w:rsidP="00944A4C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0C691483" w14:textId="5AFDF518" w:rsidR="005E7A0A" w:rsidRPr="005E7A0A" w:rsidRDefault="005E7A0A" w:rsidP="00944A4C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sectPr w:rsidR="005E7A0A" w:rsidRPr="005E7A0A" w:rsidSect="00072A4A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F438C63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00000007"/>
    <w:name w:val="WW8Num8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6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57953D2"/>
    <w:multiLevelType w:val="hybridMultilevel"/>
    <w:tmpl w:val="DB0E5E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F0423"/>
    <w:multiLevelType w:val="multilevel"/>
    <w:tmpl w:val="C2105C22"/>
    <w:name w:val="WW8Num18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b/>
        <w:i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12027548">
    <w:abstractNumId w:val="0"/>
  </w:num>
  <w:num w:numId="2" w16cid:durableId="157812779">
    <w:abstractNumId w:val="1"/>
  </w:num>
  <w:num w:numId="3" w16cid:durableId="2067871592">
    <w:abstractNumId w:val="2"/>
  </w:num>
  <w:num w:numId="4" w16cid:durableId="1337070931">
    <w:abstractNumId w:val="3"/>
  </w:num>
  <w:num w:numId="5" w16cid:durableId="324479317">
    <w:abstractNumId w:val="4"/>
  </w:num>
  <w:num w:numId="6" w16cid:durableId="1354839852">
    <w:abstractNumId w:val="5"/>
  </w:num>
  <w:num w:numId="7" w16cid:durableId="1842089323">
    <w:abstractNumId w:val="7"/>
  </w:num>
  <w:num w:numId="8" w16cid:durableId="330065994">
    <w:abstractNumId w:val="10"/>
  </w:num>
  <w:num w:numId="9" w16cid:durableId="1816331871">
    <w:abstractNumId w:val="9"/>
  </w:num>
  <w:num w:numId="10" w16cid:durableId="659040041">
    <w:abstractNumId w:val="8"/>
  </w:num>
  <w:num w:numId="11" w16cid:durableId="9550211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72A4A"/>
    <w:rsid w:val="000D2D4F"/>
    <w:rsid w:val="00132B26"/>
    <w:rsid w:val="001958DA"/>
    <w:rsid w:val="001E69C7"/>
    <w:rsid w:val="003B09E7"/>
    <w:rsid w:val="0040758D"/>
    <w:rsid w:val="004D226D"/>
    <w:rsid w:val="004E702B"/>
    <w:rsid w:val="005E7A0A"/>
    <w:rsid w:val="0062342E"/>
    <w:rsid w:val="006862CC"/>
    <w:rsid w:val="006B3BC1"/>
    <w:rsid w:val="006B60C9"/>
    <w:rsid w:val="00737E4F"/>
    <w:rsid w:val="007B6D09"/>
    <w:rsid w:val="00823E63"/>
    <w:rsid w:val="00926A24"/>
    <w:rsid w:val="00944A4C"/>
    <w:rsid w:val="00A66631"/>
    <w:rsid w:val="00A953F8"/>
    <w:rsid w:val="00AC2A44"/>
    <w:rsid w:val="00B4279B"/>
    <w:rsid w:val="00D933F3"/>
    <w:rsid w:val="00E12237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Olszyna</dc:creator>
  <cp:lastModifiedBy>PSSE Kalisz - Elżbieta Wojtyła</cp:lastModifiedBy>
  <cp:revision>2</cp:revision>
  <dcterms:created xsi:type="dcterms:W3CDTF">2024-04-08T07:17:00Z</dcterms:created>
  <dcterms:modified xsi:type="dcterms:W3CDTF">2024-04-08T07:17:00Z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